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663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针灸推拿学院·养生康复学院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顾一煌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663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推拿学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(050435—001)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中医运动健身学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(0507888—001)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中医养生25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推拿学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(050435—001)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中医运动健身学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(0507888—001)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中医养生25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